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Dusche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86194907" name="80091a9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3971125" name="80091a90-a44e-11f0-ba4b-8f279ed9774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19855635" name="95932c2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45808725" name="95932c20-a44e-11f0-ba4b-8f279ed97748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Gang </w:t>
            </w:r>
          </w:p>
          <w:p>
            <w:pPr>
              <w:spacing w:before="0" w:after="0" w:line="240" w:lineRule="auto"/>
            </w:pPr>
            <w:r>
              <w:t>UG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75403240" name="bd69b07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27192733" name="bd69b070-a44e-11f0-ba4b-8f279ed97748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Kernstrasse 4, 8180 Bülach</w:t>
          </w:r>
        </w:p>
        <w:p>
          <w:pPr>
            <w:spacing w:before="0" w:after="0"/>
          </w:pPr>
          <w:r>
            <w:t>529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